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Gang</w:t>
            </w:r>
          </w:p>
          <w:p>
            <w:pPr>
              <w:spacing w:before="0" w:after="0" w:line="240" w:lineRule="auto"/>
            </w:pPr>
            <w:r>
              <w:t>3OG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264840836" name="6f9357e0-bf0e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7113250" name="6f9357e0-bf0e-11f0-8c9b-93d58677667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368991009" name="a1071a50-bf0e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5014492" name="a1071a50-bf0e-11f0-8c9b-93d58677667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Zimmer 2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40578465" name="96017d2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95517436" name="96017d20-bf0f-11f0-8c9b-93d58677667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Gang</w:t>
            </w:r>
          </w:p>
          <w:p>
            <w:pPr>
              <w:spacing w:before="0" w:after="0" w:line="240" w:lineRule="auto"/>
            </w:pPr>
            <w:r>
              <w:t>3OG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727935272" name="8a1dedf0-bf0e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0594281" name="8a1dedf0-bf0e-11f0-8c9b-93d58677667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317673872" name="c215a090-bf0e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6044960" name="c215a090-bf0e-11f0-8c9b-93d58677667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577028907" name="2a1eed9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8562019" name="2a1eed90-bf0f-11f0-8c9b-93d58677667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Zimmer 2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515292864" name="a346668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9380275" name="a3466680-bf0f-11f0-8c9b-93d58677667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70825040" name="b651956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937604" name="b6519560-bf0f-11f0-8c9b-93d58677667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019470694" name="d6dcd750-bf0e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487911" name="d6dcd750-bf0e-11f0-8c9b-93d58677667a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493706949" name="0b2e173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61317852" name="0b2e1730-bf0f-11f0-8c9b-93d58677667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841501270" name="eef38730-bf0e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4081335" name="eef38730-bf0e-11f0-8c9b-93d58677667a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Gang und Wohnzimmer 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Parkettkleber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224613245" name="4477ec5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7189661" name="4477ec50-bf0f-11f0-8c9b-93d58677667a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Zimmer 2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745291783" name="646aa25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9491516" name="646aa250-bf0f-11f0-8c9b-93d58677667a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Zimmer 1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035882232" name="8199a47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1748866" name="8199a470-bf0f-11f0-8c9b-93d58677667a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Aubrigstrasse 11, 8810 Horgen</w:t>
          </w:r>
        </w:p>
        <w:p>
          <w:pPr>
            <w:spacing w:before="0" w:after="0"/>
          </w:pPr>
          <w:r>
            <w:t>579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